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信息管理与信息系统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信管22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钱爱兵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信息系统安全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钱爱兵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信息系统安全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